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CA604" w14:textId="77777777" w:rsidR="0045351B" w:rsidRDefault="0045351B" w:rsidP="0045351B">
      <w:pPr>
        <w:pStyle w:val="Heading1"/>
      </w:pPr>
      <w:r>
        <w:t xml:space="preserve">Must Disclose </w:t>
      </w:r>
      <w:proofErr w:type="spellStart"/>
      <w:r>
        <w:t>Solv</w:t>
      </w:r>
      <w:proofErr w:type="spellEnd"/>
      <w:r>
        <w:t xml:space="preserve"> </w:t>
      </w:r>
      <w:proofErr w:type="spellStart"/>
      <w:r>
        <w:t>Adv</w:t>
      </w:r>
      <w:proofErr w:type="spellEnd"/>
    </w:p>
    <w:p w14:paraId="3DAD7AD9" w14:textId="77777777" w:rsidR="0045351B" w:rsidRDefault="0045351B" w:rsidP="0045351B">
      <w:pPr>
        <w:pStyle w:val="ListParagraph"/>
        <w:numPr>
          <w:ilvl w:val="0"/>
          <w:numId w:val="11"/>
        </w:numPr>
      </w:pPr>
      <w:r>
        <w:t xml:space="preserve">Interpretation: If the </w:t>
      </w:r>
      <w:proofErr w:type="spellStart"/>
      <w:r>
        <w:t>Aff</w:t>
      </w:r>
      <w:proofErr w:type="spellEnd"/>
      <w:r>
        <w:t xml:space="preserve"> discloses multiple possible plan texts prior to the round, then </w:t>
      </w:r>
      <w:proofErr w:type="spellStart"/>
      <w:r>
        <w:t>Aff</w:t>
      </w:r>
      <w:proofErr w:type="spellEnd"/>
      <w:r>
        <w:t xml:space="preserve"> must disclose tags and citations for a solvency advocate for each potential advocacy.</w:t>
      </w:r>
    </w:p>
    <w:p w14:paraId="434EBE15" w14:textId="77777777" w:rsidR="0045351B" w:rsidRDefault="0045351B" w:rsidP="0045351B">
      <w:pPr>
        <w:pStyle w:val="ListParagraph"/>
        <w:numPr>
          <w:ilvl w:val="0"/>
          <w:numId w:val="11"/>
        </w:numPr>
      </w:pPr>
      <w:r>
        <w:t xml:space="preserve">Violation: </w:t>
      </w:r>
    </w:p>
    <w:p w14:paraId="3EDF1102" w14:textId="77777777" w:rsidR="0045351B" w:rsidRDefault="0045351B" w:rsidP="0045351B">
      <w:pPr>
        <w:pStyle w:val="ListParagraph"/>
        <w:numPr>
          <w:ilvl w:val="0"/>
          <w:numId w:val="11"/>
        </w:numPr>
      </w:pPr>
      <w:r>
        <w:t>Standards</w:t>
      </w:r>
    </w:p>
    <w:p w14:paraId="0E9C4A5A" w14:textId="77777777" w:rsidR="0045351B" w:rsidRDefault="0045351B" w:rsidP="0045351B">
      <w:pPr>
        <w:pStyle w:val="ListParagraph"/>
        <w:numPr>
          <w:ilvl w:val="0"/>
          <w:numId w:val="12"/>
        </w:numPr>
      </w:pPr>
      <w:r>
        <w:t>Research burdens</w:t>
      </w:r>
    </w:p>
    <w:p w14:paraId="1CDD2342" w14:textId="152B24EF" w:rsidR="0045351B" w:rsidRDefault="00A62CB0" w:rsidP="0045351B">
      <w:pPr>
        <w:pStyle w:val="ListParagraph"/>
        <w:ind w:left="1080"/>
      </w:pPr>
      <w:r>
        <w:t>You</w:t>
      </w:r>
      <w:r w:rsidR="0045351B">
        <w:t xml:space="preserve"> can make up a million different phony plan texts and disclose them on the wiki, forcing me to research and prep out positions that don’t even exist, which disproportionately explodes my research burdens. A solvency advocate proves that the plan is in the literature, which makes it fair and predictable </w:t>
      </w:r>
      <w:proofErr w:type="spellStart"/>
      <w:r w:rsidR="0045351B">
        <w:t>Aff</w:t>
      </w:r>
      <w:proofErr w:type="spellEnd"/>
      <w:r w:rsidR="0045351B">
        <w:t xml:space="preserve"> ground that </w:t>
      </w:r>
      <w:proofErr w:type="spellStart"/>
      <w:r w:rsidR="0045351B">
        <w:t>Neg</w:t>
      </w:r>
      <w:proofErr w:type="spellEnd"/>
      <w:r w:rsidR="0045351B">
        <w:t xml:space="preserve"> should be responsible for prepping. Equal research burdens key to </w:t>
      </w:r>
      <w:r w:rsidR="0045351B" w:rsidRPr="00A42AB0">
        <w:t>fairness</w:t>
      </w:r>
      <w:r w:rsidR="0045351B">
        <w:t xml:space="preserve"> because otherwise one debater can do less work to win.</w:t>
      </w:r>
    </w:p>
    <w:p w14:paraId="6A9E562B" w14:textId="77777777" w:rsidR="0045351B" w:rsidRDefault="0045351B" w:rsidP="0045351B">
      <w:pPr>
        <w:pStyle w:val="ListParagraph"/>
        <w:numPr>
          <w:ilvl w:val="0"/>
          <w:numId w:val="12"/>
        </w:numPr>
      </w:pPr>
      <w:r>
        <w:t>Academic integrity</w:t>
      </w:r>
    </w:p>
    <w:p w14:paraId="575C9C7E" w14:textId="77777777" w:rsidR="0045351B" w:rsidRDefault="0045351B" w:rsidP="0045351B">
      <w:pPr>
        <w:pStyle w:val="ListParagraph"/>
        <w:ind w:left="1080"/>
      </w:pPr>
      <w:r>
        <w:t xml:space="preserve">The purpose of the wiki is to disclose real positions debaters are reading to make the activity more equitable and rounds more mutually engaging. If </w:t>
      </w:r>
      <w:proofErr w:type="spellStart"/>
      <w:r>
        <w:t>Aff</w:t>
      </w:r>
      <w:proofErr w:type="spellEnd"/>
      <w:r>
        <w:t xml:space="preserve"> can disclose false, made-up positions, that’s a form of cheating that intentionally misleads their opponents and exploits the wiki. Lack of academic integrity </w:t>
      </w:r>
      <w:proofErr w:type="spellStart"/>
      <w:r>
        <w:t>definitionally</w:t>
      </w:r>
      <w:proofErr w:type="spellEnd"/>
      <w:r>
        <w:t xml:space="preserve"> </w:t>
      </w:r>
      <w:r w:rsidRPr="00A42AB0">
        <w:t>violates fairness</w:t>
      </w:r>
      <w:r w:rsidRPr="00EB16C6">
        <w:rPr>
          <w:i/>
        </w:rPr>
        <w:t>.</w:t>
      </w:r>
    </w:p>
    <w:p w14:paraId="16EC64B1" w14:textId="77777777" w:rsidR="0045351B" w:rsidRPr="00EB16C6" w:rsidRDefault="0045351B" w:rsidP="0045351B">
      <w:pPr>
        <w:pStyle w:val="ListParagraph"/>
        <w:numPr>
          <w:ilvl w:val="0"/>
          <w:numId w:val="11"/>
        </w:numPr>
      </w:pPr>
      <w:r>
        <w:t>Voter: Fairness</w:t>
      </w:r>
    </w:p>
    <w:p w14:paraId="05DFA8C1" w14:textId="77777777" w:rsidR="0045351B" w:rsidRDefault="0045351B" w:rsidP="0045351B"/>
    <w:p w14:paraId="7059AE68" w14:textId="584F612E" w:rsidR="0045351B" w:rsidRPr="005B544A" w:rsidRDefault="0045351B" w:rsidP="0045351B">
      <w:r>
        <w:t xml:space="preserve">This is uniquely drop the debater because the abuse has already happened—the round has been irreparably skewed since I knew I was hitting </w:t>
      </w:r>
      <w:r w:rsidR="00A62CB0">
        <w:t>you</w:t>
      </w:r>
      <w:r>
        <w:t>. And, it would be lo</w:t>
      </w:r>
      <w:bookmarkStart w:id="0" w:name="_GoBack"/>
      <w:bookmarkEnd w:id="0"/>
      <w:r>
        <w:t xml:space="preserve">gically incoherent to drop the </w:t>
      </w:r>
      <w:proofErr w:type="spellStart"/>
      <w:r>
        <w:t>arg</w:t>
      </w:r>
      <w:proofErr w:type="spellEnd"/>
      <w:r>
        <w:t xml:space="preserve"> anyway, sinc</w:t>
      </w:r>
      <w:r w:rsidR="00A62CB0">
        <w:t>e the shell indicts something you</w:t>
      </w:r>
      <w:r>
        <w:t xml:space="preserve"> </w:t>
      </w:r>
      <w:r>
        <w:rPr>
          <w:i/>
        </w:rPr>
        <w:t xml:space="preserve">didn’t </w:t>
      </w:r>
      <w:r>
        <w:t xml:space="preserve">do, so there’s no </w:t>
      </w:r>
      <w:proofErr w:type="spellStart"/>
      <w:r>
        <w:t>arg</w:t>
      </w:r>
      <w:proofErr w:type="spellEnd"/>
      <w:r>
        <w:t xml:space="preserve"> to drop. </w:t>
      </w:r>
      <w:r w:rsidR="00A62CB0">
        <w:t>You’ll say I could’ve just messaged you before the round and you</w:t>
      </w:r>
      <w:r>
        <w:t xml:space="preserve"> w</w:t>
      </w:r>
      <w:r w:rsidR="00A62CB0">
        <w:t>ould’ve told me the plan text you</w:t>
      </w:r>
      <w:r>
        <w:t xml:space="preserve">’ll read, but my interp is always net preferable because it sets a better publically accessible norm. </w:t>
      </w:r>
    </w:p>
    <w:p w14:paraId="3B84B1C2" w14:textId="77777777" w:rsidR="00134390" w:rsidRPr="00F84393" w:rsidRDefault="00134390" w:rsidP="00F84393"/>
    <w:sectPr w:rsidR="00134390" w:rsidRPr="00F84393" w:rsidSect="00742DB3">
      <w:pgSz w:w="12240" w:h="15840"/>
      <w:pgMar w:top="475" w:right="475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A75F98"/>
    <w:multiLevelType w:val="hybridMultilevel"/>
    <w:tmpl w:val="7D5A6E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AD1861"/>
    <w:multiLevelType w:val="hybridMultilevel"/>
    <w:tmpl w:val="C7C431EE"/>
    <w:lvl w:ilvl="0" w:tplc="7F3E1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eator" w:val="Slim"/>
    <w:docVar w:name="RibbonPointer" w:val="84118172"/>
    <w:docVar w:name="Team" w:val="Interlake"/>
    <w:docVar w:name="VerbatimVersion" w:val="5.1"/>
  </w:docVars>
  <w:rsids>
    <w:rsidRoot w:val="0045351B"/>
    <w:rsid w:val="000139A3"/>
    <w:rsid w:val="00017A03"/>
    <w:rsid w:val="0003635D"/>
    <w:rsid w:val="00036893"/>
    <w:rsid w:val="00056073"/>
    <w:rsid w:val="00060CE2"/>
    <w:rsid w:val="0006106D"/>
    <w:rsid w:val="0009114D"/>
    <w:rsid w:val="00097C15"/>
    <w:rsid w:val="000B692D"/>
    <w:rsid w:val="00100833"/>
    <w:rsid w:val="00104529"/>
    <w:rsid w:val="00105942"/>
    <w:rsid w:val="00107396"/>
    <w:rsid w:val="00134390"/>
    <w:rsid w:val="001361E3"/>
    <w:rsid w:val="00143061"/>
    <w:rsid w:val="00144A4C"/>
    <w:rsid w:val="00156442"/>
    <w:rsid w:val="00162813"/>
    <w:rsid w:val="001630D8"/>
    <w:rsid w:val="0017552E"/>
    <w:rsid w:val="00176AB0"/>
    <w:rsid w:val="00177B7D"/>
    <w:rsid w:val="0018322D"/>
    <w:rsid w:val="001A4471"/>
    <w:rsid w:val="001B5776"/>
    <w:rsid w:val="001B6DC6"/>
    <w:rsid w:val="001E527A"/>
    <w:rsid w:val="001F78CE"/>
    <w:rsid w:val="00237132"/>
    <w:rsid w:val="00251FC7"/>
    <w:rsid w:val="00254D40"/>
    <w:rsid w:val="002855A7"/>
    <w:rsid w:val="002902CC"/>
    <w:rsid w:val="002A63AE"/>
    <w:rsid w:val="002B146A"/>
    <w:rsid w:val="002B1A75"/>
    <w:rsid w:val="002B34C1"/>
    <w:rsid w:val="002B5E17"/>
    <w:rsid w:val="002D03EB"/>
    <w:rsid w:val="002D4720"/>
    <w:rsid w:val="0030242F"/>
    <w:rsid w:val="00313276"/>
    <w:rsid w:val="00315690"/>
    <w:rsid w:val="00316B75"/>
    <w:rsid w:val="00317E7E"/>
    <w:rsid w:val="00325646"/>
    <w:rsid w:val="00342662"/>
    <w:rsid w:val="003460F2"/>
    <w:rsid w:val="00363D94"/>
    <w:rsid w:val="00367C33"/>
    <w:rsid w:val="0038158C"/>
    <w:rsid w:val="00385CC5"/>
    <w:rsid w:val="003902BA"/>
    <w:rsid w:val="003A09E2"/>
    <w:rsid w:val="003E151B"/>
    <w:rsid w:val="003E77F8"/>
    <w:rsid w:val="003F41DD"/>
    <w:rsid w:val="00407037"/>
    <w:rsid w:val="00410D9C"/>
    <w:rsid w:val="0041554C"/>
    <w:rsid w:val="00427DC6"/>
    <w:rsid w:val="00442F14"/>
    <w:rsid w:val="0045351B"/>
    <w:rsid w:val="004605D6"/>
    <w:rsid w:val="00473A25"/>
    <w:rsid w:val="004938DD"/>
    <w:rsid w:val="004B3572"/>
    <w:rsid w:val="004C254B"/>
    <w:rsid w:val="004C60E8"/>
    <w:rsid w:val="004E3579"/>
    <w:rsid w:val="004E668D"/>
    <w:rsid w:val="004E728B"/>
    <w:rsid w:val="004F39E0"/>
    <w:rsid w:val="004F6F3E"/>
    <w:rsid w:val="00501868"/>
    <w:rsid w:val="00502E5B"/>
    <w:rsid w:val="00511C5C"/>
    <w:rsid w:val="00520B0B"/>
    <w:rsid w:val="00532A6B"/>
    <w:rsid w:val="005354B7"/>
    <w:rsid w:val="00537BD5"/>
    <w:rsid w:val="005661EC"/>
    <w:rsid w:val="0057268A"/>
    <w:rsid w:val="005869F3"/>
    <w:rsid w:val="005B0372"/>
    <w:rsid w:val="005D0803"/>
    <w:rsid w:val="005D2912"/>
    <w:rsid w:val="006065BD"/>
    <w:rsid w:val="006129AA"/>
    <w:rsid w:val="0061647D"/>
    <w:rsid w:val="00642526"/>
    <w:rsid w:val="00645FA9"/>
    <w:rsid w:val="00647866"/>
    <w:rsid w:val="0065344E"/>
    <w:rsid w:val="00665003"/>
    <w:rsid w:val="00696F6B"/>
    <w:rsid w:val="006A2AD0"/>
    <w:rsid w:val="006A3D94"/>
    <w:rsid w:val="006C2375"/>
    <w:rsid w:val="006D4ECC"/>
    <w:rsid w:val="00722258"/>
    <w:rsid w:val="00723ACF"/>
    <w:rsid w:val="007243E5"/>
    <w:rsid w:val="00742DB3"/>
    <w:rsid w:val="00747ACB"/>
    <w:rsid w:val="00766EA0"/>
    <w:rsid w:val="00772FA4"/>
    <w:rsid w:val="007A2226"/>
    <w:rsid w:val="007B1075"/>
    <w:rsid w:val="007B64FD"/>
    <w:rsid w:val="007D0FBE"/>
    <w:rsid w:val="007F40E5"/>
    <w:rsid w:val="007F5B66"/>
    <w:rsid w:val="00800E62"/>
    <w:rsid w:val="00815003"/>
    <w:rsid w:val="008223CE"/>
    <w:rsid w:val="00823A1C"/>
    <w:rsid w:val="00845B9D"/>
    <w:rsid w:val="00860984"/>
    <w:rsid w:val="00880A3F"/>
    <w:rsid w:val="00890AE9"/>
    <w:rsid w:val="008A101A"/>
    <w:rsid w:val="008B2B82"/>
    <w:rsid w:val="008B3ECB"/>
    <w:rsid w:val="008B4E85"/>
    <w:rsid w:val="008C1B2E"/>
    <w:rsid w:val="008E424E"/>
    <w:rsid w:val="008E482E"/>
    <w:rsid w:val="008F3EE4"/>
    <w:rsid w:val="0091627E"/>
    <w:rsid w:val="00923D59"/>
    <w:rsid w:val="00924F40"/>
    <w:rsid w:val="00930181"/>
    <w:rsid w:val="009305EB"/>
    <w:rsid w:val="009308BF"/>
    <w:rsid w:val="009511A6"/>
    <w:rsid w:val="00961E4A"/>
    <w:rsid w:val="0097032B"/>
    <w:rsid w:val="009B5E3E"/>
    <w:rsid w:val="009C06B5"/>
    <w:rsid w:val="009D2CD3"/>
    <w:rsid w:val="009D2EAD"/>
    <w:rsid w:val="009D54B2"/>
    <w:rsid w:val="009E121E"/>
    <w:rsid w:val="009E168D"/>
    <w:rsid w:val="009E1922"/>
    <w:rsid w:val="009E7BC2"/>
    <w:rsid w:val="009E7DED"/>
    <w:rsid w:val="009F29AE"/>
    <w:rsid w:val="009F7ED2"/>
    <w:rsid w:val="00A07001"/>
    <w:rsid w:val="00A178E9"/>
    <w:rsid w:val="00A221AB"/>
    <w:rsid w:val="00A42AB0"/>
    <w:rsid w:val="00A45EB4"/>
    <w:rsid w:val="00A62CB0"/>
    <w:rsid w:val="00A93661"/>
    <w:rsid w:val="00A95652"/>
    <w:rsid w:val="00AA47E8"/>
    <w:rsid w:val="00AC0AB8"/>
    <w:rsid w:val="00AC5983"/>
    <w:rsid w:val="00AC66A5"/>
    <w:rsid w:val="00B0752F"/>
    <w:rsid w:val="00B33C6D"/>
    <w:rsid w:val="00B44108"/>
    <w:rsid w:val="00B44BD1"/>
    <w:rsid w:val="00B4508F"/>
    <w:rsid w:val="00B45331"/>
    <w:rsid w:val="00B52BF7"/>
    <w:rsid w:val="00B5379A"/>
    <w:rsid w:val="00B55AD5"/>
    <w:rsid w:val="00B8057C"/>
    <w:rsid w:val="00BB2D65"/>
    <w:rsid w:val="00BD6238"/>
    <w:rsid w:val="00BE37DF"/>
    <w:rsid w:val="00BF593B"/>
    <w:rsid w:val="00BF773A"/>
    <w:rsid w:val="00BF7E81"/>
    <w:rsid w:val="00C06171"/>
    <w:rsid w:val="00C13773"/>
    <w:rsid w:val="00C17CC8"/>
    <w:rsid w:val="00C315DF"/>
    <w:rsid w:val="00C47D81"/>
    <w:rsid w:val="00C83417"/>
    <w:rsid w:val="00C8583E"/>
    <w:rsid w:val="00C86117"/>
    <w:rsid w:val="00C87807"/>
    <w:rsid w:val="00C9604F"/>
    <w:rsid w:val="00CA19AA"/>
    <w:rsid w:val="00CA6160"/>
    <w:rsid w:val="00CB26C2"/>
    <w:rsid w:val="00CC5298"/>
    <w:rsid w:val="00CD736E"/>
    <w:rsid w:val="00CD798D"/>
    <w:rsid w:val="00CE161E"/>
    <w:rsid w:val="00CE23B4"/>
    <w:rsid w:val="00CE59E8"/>
    <w:rsid w:val="00CF4F64"/>
    <w:rsid w:val="00CF59A8"/>
    <w:rsid w:val="00CF7173"/>
    <w:rsid w:val="00D00F23"/>
    <w:rsid w:val="00D30848"/>
    <w:rsid w:val="00D325A9"/>
    <w:rsid w:val="00D36A8A"/>
    <w:rsid w:val="00D44086"/>
    <w:rsid w:val="00D567EA"/>
    <w:rsid w:val="00D61409"/>
    <w:rsid w:val="00D6691E"/>
    <w:rsid w:val="00D71170"/>
    <w:rsid w:val="00D73ED2"/>
    <w:rsid w:val="00D86E1D"/>
    <w:rsid w:val="00DA1C92"/>
    <w:rsid w:val="00DA25D4"/>
    <w:rsid w:val="00DA6538"/>
    <w:rsid w:val="00DB4063"/>
    <w:rsid w:val="00DB6997"/>
    <w:rsid w:val="00DE246A"/>
    <w:rsid w:val="00E15E75"/>
    <w:rsid w:val="00E245B4"/>
    <w:rsid w:val="00E5262C"/>
    <w:rsid w:val="00E62A10"/>
    <w:rsid w:val="00E70D05"/>
    <w:rsid w:val="00E86FB7"/>
    <w:rsid w:val="00EC7DC4"/>
    <w:rsid w:val="00ED30CF"/>
    <w:rsid w:val="00EF0D50"/>
    <w:rsid w:val="00F033A1"/>
    <w:rsid w:val="00F16A8A"/>
    <w:rsid w:val="00F176EF"/>
    <w:rsid w:val="00F226B8"/>
    <w:rsid w:val="00F45E10"/>
    <w:rsid w:val="00F6096A"/>
    <w:rsid w:val="00F6364A"/>
    <w:rsid w:val="00F70F82"/>
    <w:rsid w:val="00F84393"/>
    <w:rsid w:val="00F855C4"/>
    <w:rsid w:val="00F9113A"/>
    <w:rsid w:val="00F97227"/>
    <w:rsid w:val="00FA10E0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74C1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/Card"/>
    <w:qFormat/>
    <w:rsid w:val="0045351B"/>
    <w:pPr>
      <w:spacing w:after="0" w:line="276" w:lineRule="auto"/>
    </w:pPr>
    <w:rPr>
      <w:rFonts w:ascii="Georgia" w:hAnsi="Georgia"/>
      <w:szCs w:val="24"/>
    </w:rPr>
  </w:style>
  <w:style w:type="paragraph" w:styleId="Heading1">
    <w:name w:val="heading 1"/>
    <w:aliases w:val="Pocket"/>
    <w:basedOn w:val="Normal"/>
    <w:next w:val="Normal"/>
    <w:link w:val="Heading1Char"/>
    <w:autoRedefine/>
    <w:qFormat/>
    <w:rsid w:val="007B64FD"/>
    <w:pPr>
      <w:keepNext/>
      <w:keepLines/>
      <w:pageBreakBefore/>
      <w:spacing w:before="240"/>
      <w:jc w:val="center"/>
      <w:outlineLvl w:val="0"/>
    </w:pPr>
    <w:rPr>
      <w:rFonts w:eastAsiaTheme="majorEastAsia" w:cstheme="majorBidi"/>
      <w:b/>
      <w:sz w:val="52"/>
      <w:szCs w:val="32"/>
      <w:u w:val="single"/>
    </w:rPr>
  </w:style>
  <w:style w:type="paragraph" w:styleId="Heading2">
    <w:name w:val="heading 2"/>
    <w:aliases w:val="Hat"/>
    <w:basedOn w:val="Normal"/>
    <w:next w:val="Normal"/>
    <w:link w:val="Heading2Char"/>
    <w:autoRedefine/>
    <w:uiPriority w:val="1"/>
    <w:unhideWhenUsed/>
    <w:qFormat/>
    <w:rsid w:val="00E245B4"/>
    <w:pPr>
      <w:keepNext/>
      <w:keepLines/>
      <w:spacing w:before="80"/>
      <w:outlineLvl w:val="1"/>
    </w:pPr>
    <w:rPr>
      <w:rFonts w:eastAsiaTheme="majorEastAsia" w:cstheme="majorBidi"/>
      <w:b/>
      <w:i/>
      <w:sz w:val="26"/>
      <w:szCs w:val="26"/>
    </w:rPr>
  </w:style>
  <w:style w:type="paragraph" w:styleId="Heading3">
    <w:name w:val="heading 3"/>
    <w:aliases w:val="Block"/>
    <w:basedOn w:val="Normal"/>
    <w:next w:val="Normal"/>
    <w:link w:val="Heading3Char"/>
    <w:autoRedefine/>
    <w:uiPriority w:val="2"/>
    <w:unhideWhenUsed/>
    <w:qFormat/>
    <w:rsid w:val="00800E62"/>
    <w:pPr>
      <w:keepNext/>
      <w:keepLines/>
      <w:pageBreakBefore/>
      <w:spacing w:before="40"/>
      <w:outlineLvl w:val="2"/>
    </w:pPr>
    <w:rPr>
      <w:rFonts w:eastAsiaTheme="majorEastAsia" w:cstheme="majorBidi"/>
      <w:b/>
      <w:u w:val="single"/>
    </w:rPr>
  </w:style>
  <w:style w:type="paragraph" w:styleId="Heading4">
    <w:name w:val="heading 4"/>
    <w:aliases w:val="Tag"/>
    <w:basedOn w:val="Normal"/>
    <w:next w:val="Normal"/>
    <w:link w:val="Heading4Char"/>
    <w:autoRedefine/>
    <w:uiPriority w:val="3"/>
    <w:unhideWhenUsed/>
    <w:qFormat/>
    <w:rsid w:val="00BB2D65"/>
    <w:pPr>
      <w:keepNext/>
      <w:keepLines/>
      <w:spacing w:before="40" w:after="80"/>
      <w:outlineLvl w:val="3"/>
    </w:pPr>
    <w:rPr>
      <w:rFonts w:eastAsiaTheme="majorEastAsia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ocket Char"/>
    <w:basedOn w:val="DefaultParagraphFont"/>
    <w:link w:val="Heading1"/>
    <w:rsid w:val="007B64FD"/>
    <w:rPr>
      <w:rFonts w:ascii="Georgia" w:eastAsiaTheme="majorEastAsia" w:hAnsi="Georgia" w:cstheme="majorBidi"/>
      <w:b/>
      <w:sz w:val="52"/>
      <w:szCs w:val="32"/>
      <w:u w:val="single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E245B4"/>
    <w:rPr>
      <w:rFonts w:ascii="Times New Roman" w:eastAsiaTheme="majorEastAsia" w:hAnsi="Times New Roman" w:cstheme="majorBidi"/>
      <w:b/>
      <w:i/>
      <w:sz w:val="26"/>
      <w:szCs w:val="26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800E62"/>
    <w:rPr>
      <w:rFonts w:ascii="Georgia" w:eastAsiaTheme="majorEastAsia" w:hAnsi="Georgia" w:cstheme="majorBidi"/>
      <w:b/>
      <w:szCs w:val="24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3"/>
    <w:rsid w:val="00BB2D65"/>
    <w:rPr>
      <w:rFonts w:ascii="Times New Roman" w:eastAsiaTheme="majorEastAsia" w:hAnsi="Times New Roman" w:cstheme="majorBidi"/>
      <w:iCs/>
      <w:sz w:val="24"/>
      <w:szCs w:val="24"/>
    </w:rPr>
  </w:style>
  <w:style w:type="character" w:styleId="Emphasis">
    <w:name w:val="Emphasis"/>
    <w:basedOn w:val="DefaultParagraphFont"/>
    <w:uiPriority w:val="7"/>
    <w:qFormat/>
    <w:rsid w:val="00F84393"/>
    <w:rPr>
      <w:rFonts w:ascii="Georgia" w:hAnsi="Georgia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"/>
    <w:basedOn w:val="DefaultParagraphFont"/>
    <w:uiPriority w:val="5"/>
    <w:qFormat/>
    <w:rsid w:val="00CE59E8"/>
    <w:rPr>
      <w:rFonts w:ascii="Georgia" w:hAnsi="Georgia"/>
      <w:bCs/>
      <w:sz w:val="20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F84393"/>
    <w:rPr>
      <w:rFonts w:ascii="Georgia" w:hAnsi="Georgia"/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F84393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F84393"/>
    <w:rPr>
      <w:color w:val="auto"/>
      <w:u w:val="none"/>
    </w:rPr>
  </w:style>
  <w:style w:type="character" w:customStyle="1" w:styleId="StyleMinimize">
    <w:name w:val="Style Minimize"/>
    <w:aliases w:val="Minimize"/>
    <w:basedOn w:val="DefaultParagraphFont"/>
    <w:uiPriority w:val="1"/>
    <w:qFormat/>
    <w:rsid w:val="00C315DF"/>
    <w:rPr>
      <w:rFonts w:ascii="Times New Roman" w:hAnsi="Times New Roman"/>
      <w:b w:val="0"/>
      <w:sz w:val="12"/>
      <w:u w:val="none"/>
    </w:rPr>
  </w:style>
  <w:style w:type="paragraph" w:styleId="ListParagraph">
    <w:name w:val="List Paragraph"/>
    <w:basedOn w:val="Normal"/>
    <w:uiPriority w:val="34"/>
    <w:qFormat/>
    <w:rsid w:val="0045351B"/>
    <w:pPr>
      <w:ind w:left="72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5351B"/>
    <w:pPr>
      <w:spacing w:line="240" w:lineRule="auto"/>
    </w:pPr>
    <w:rPr>
      <w:rFonts w:ascii="Times New Roman" w:hAnsi="Times New Roman" w:cs="Times New Roman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5351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Alisa/Dropbox/Debate%20Template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BCF59-11B0-3D46-AED2-C22914806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 Template 2.dotx</Template>
  <TotalTime>2</TotalTime>
  <Pages>1</Pages>
  <Words>233</Words>
  <Characters>1333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 Liu</dc:creator>
  <cp:keywords>5.1.1</cp:keywords>
  <dc:description/>
  <cp:lastModifiedBy>Alisa Liu</cp:lastModifiedBy>
  <cp:revision>4</cp:revision>
  <dcterms:created xsi:type="dcterms:W3CDTF">2016-05-10T05:13:00Z</dcterms:created>
  <dcterms:modified xsi:type="dcterms:W3CDTF">2016-05-10T05:16:00Z</dcterms:modified>
</cp:coreProperties>
</file>